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5"/>
        <w:gridCol w:w="6632"/>
      </w:tblGrid>
      <w:tr w:rsidR="00556D16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556D16" w:rsidRDefault="00DB2ABE">
            <w:pPr>
              <w:spacing w:after="0" w:line="240" w:lineRule="auto"/>
              <w:rPr>
                <w:sz w:val="96"/>
              </w:rPr>
            </w:pPr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79225CDCF53B4FA4A9D75107D2AB1BC5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556D16" w:rsidRDefault="00DB2ABE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556D16" w:rsidRDefault="00556D16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48"/>
        <w:gridCol w:w="7209"/>
      </w:tblGrid>
      <w:tr w:rsidR="00D65749" w:rsidTr="00D65749">
        <w:trPr>
          <w:trHeight w:val="50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291BEF" w:rsidP="00D65749">
            <w:pPr>
              <w:spacing w:after="0" w:line="240" w:lineRule="auto"/>
            </w:pPr>
            <w:fldSimple w:instr=" FILLIN  &quot;What is the recipient's name?&quot;  \* MERGEFORMAT ">
              <w:r>
                <w:t>Joy Winters</w:t>
              </w:r>
            </w:fldSimple>
          </w:p>
        </w:tc>
      </w:tr>
      <w:tr w:rsidR="00D65749" w:rsidTr="00157F28">
        <w:trPr>
          <w:trHeight w:val="46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157F28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856BE5" w:rsidP="00856BE5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company?" \*MERGEFORMAT </w:instrText>
            </w:r>
            <w:r>
              <w:fldChar w:fldCharType="end"/>
            </w:r>
          </w:p>
        </w:tc>
      </w:tr>
      <w:tr w:rsidR="00D65749" w:rsidTr="00D65749">
        <w:trPr>
          <w:trHeight w:val="355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856BE5" w:rsidP="00D65749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phone number?" \*MERGEFORMAT </w:instrText>
            </w:r>
            <w:r>
              <w:fldChar w:fldCharType="end"/>
            </w:r>
          </w:p>
        </w:tc>
      </w:tr>
      <w:tr w:rsidR="00D65749" w:rsidTr="00D65749">
        <w:trPr>
          <w:trHeight w:val="44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856BE5" w:rsidP="00856BE5">
            <w:pPr>
              <w:spacing w:after="0" w:line="240" w:lineRule="auto"/>
            </w:pPr>
            <w:r>
              <w:fldChar w:fldCharType="begin"/>
            </w:r>
            <w:r>
              <w:instrText xml:space="preserve"> </w:instrText>
            </w:r>
            <w:r>
              <w:instrText xml:space="preserve">FILLIN "What is the recipient's </w:instrText>
            </w:r>
            <w:r>
              <w:instrText>fax</w:instrText>
            </w:r>
            <w:r>
              <w:instrText xml:space="preserve"> number?" \*MERGEFORMAT</w:instrText>
            </w:r>
            <w:r>
              <w:instrText xml:space="preserve"> </w:instrText>
            </w:r>
            <w:r>
              <w:fldChar w:fldCharType="end"/>
            </w:r>
            <w:bookmarkStart w:id="0" w:name="_GoBack"/>
            <w:bookmarkEnd w:id="0"/>
          </w:p>
        </w:tc>
      </w:tr>
      <w:tr w:rsidR="00D65749" w:rsidTr="00D65749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556D16" w:rsidTr="00D65749">
        <w:trPr>
          <w:trHeight w:val="41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DB2ABE" w:rsidP="00D65749">
            <w:pPr>
              <w:spacing w:after="0" w:line="240" w:lineRule="auto"/>
            </w:pPr>
            <w:r>
              <w:t>From: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D65749" w:rsidTr="0081302A">
        <w:trPr>
          <w:trHeight w:val="441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81302A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81302A">
            <w:pPr>
              <w:spacing w:after="0" w:line="240" w:lineRule="auto"/>
            </w:pPr>
          </w:p>
        </w:tc>
      </w:tr>
      <w:tr w:rsidR="00556D16" w:rsidTr="00D65749">
        <w:trPr>
          <w:trHeight w:val="453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DB2ABE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556D16" w:rsidTr="00D65749">
        <w:trPr>
          <w:trHeight w:val="447"/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  <w:vAlign w:val="center"/>
          </w:tcPr>
          <w:p w:rsidR="00556D16" w:rsidRDefault="00DB2ABE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</w:tbl>
    <w:p w:rsidR="00556D16" w:rsidRDefault="00556D16">
      <w:pPr>
        <w:pStyle w:val="NoSpacing"/>
      </w:pPr>
    </w:p>
    <w:p w:rsidR="00556D16" w:rsidRDefault="00DB2ABE">
      <w:pPr>
        <w:rPr>
          <w:b/>
          <w:bCs/>
        </w:rPr>
      </w:pPr>
      <w:r>
        <w:rPr>
          <w:b/>
          <w:bCs/>
        </w:rPr>
        <w:t xml:space="preserve">Comments: </w:t>
      </w:r>
    </w:p>
    <w:p w:rsidR="00556D16" w:rsidRDefault="00DB2ABE">
      <w:sdt>
        <w:sdtPr>
          <w:id w:val="27444388"/>
          <w:temporary/>
          <w:showingPlcHdr/>
        </w:sdtPr>
        <w:sdtEndPr/>
        <w:sdtContent>
          <w:r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Ind w:w="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58"/>
        <w:gridCol w:w="360"/>
        <w:gridCol w:w="1366"/>
        <w:gridCol w:w="360"/>
        <w:gridCol w:w="1835"/>
        <w:gridCol w:w="360"/>
        <w:gridCol w:w="1387"/>
        <w:gridCol w:w="360"/>
        <w:gridCol w:w="1581"/>
      </w:tblGrid>
      <w:tr w:rsidR="00556D16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56D16" w:rsidRDefault="00556D16">
            <w:pPr>
              <w:spacing w:after="0" w:line="240" w:lineRule="auto"/>
            </w:pPr>
          </w:p>
        </w:tc>
      </w:tr>
      <w:tr w:rsidR="00556D16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65749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Please Recycle</w:t>
            </w:r>
          </w:p>
        </w:tc>
      </w:tr>
    </w:tbl>
    <w:p w:rsidR="00556D16" w:rsidRDefault="00556D16"/>
    <w:sectPr w:rsidR="00556D16" w:rsidSect="00D65749">
      <w:footerReference w:type="even" r:id="rId10"/>
      <w:footerReference w:type="default" r:id="rId11"/>
      <w:pgSz w:w="11907" w:h="16839" w:code="9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ABE" w:rsidRDefault="00DB2ABE">
      <w:pPr>
        <w:spacing w:after="0" w:line="240" w:lineRule="auto"/>
      </w:pPr>
      <w:r>
        <w:separator/>
      </w:r>
    </w:p>
  </w:endnote>
  <w:endnote w:type="continuationSeparator" w:id="0">
    <w:p w:rsidR="00DB2ABE" w:rsidRDefault="00DB2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D16" w:rsidRDefault="00DB2ABE">
    <w:pPr>
      <w:pStyle w:val="FooterLeft"/>
      <w:rPr>
        <w:color w:val="7F7F7F" w:themeColor="text1" w:themeTint="80"/>
      </w:rPr>
    </w:pPr>
    <w:r>
      <w:rPr>
        <w:color w:val="808080" w:themeColor="background1" w:themeShade="80"/>
      </w:rPr>
      <w:sym w:font="Wingdings 3" w:char="F07D"/>
    </w:r>
    <w:r>
      <w:rPr>
        <w:color w:val="7F7F7F" w:themeColor="text1" w:themeTint="80"/>
      </w:rPr>
      <w:t xml:space="preserve"> Page </w:t>
    </w:r>
    <w:r>
      <w:rPr>
        <w:color w:val="7F7F7F" w:themeColor="text1" w:themeTint="80"/>
      </w:rPr>
      <w:fldChar w:fldCharType="begin"/>
    </w:r>
    <w:r>
      <w:rPr>
        <w:color w:val="7F7F7F" w:themeColor="text1" w:themeTint="80"/>
      </w:rPr>
      <w:instrText xml:space="preserve"> PAGE  \* Arabic  \* MERGEFORMAT </w:instrText>
    </w:r>
    <w:r>
      <w:rPr>
        <w:color w:val="7F7F7F" w:themeColor="text1" w:themeTint="80"/>
      </w:rPr>
      <w:fldChar w:fldCharType="separate"/>
    </w:r>
    <w:r>
      <w:rPr>
        <w:noProof/>
        <w:color w:val="7F7F7F" w:themeColor="text1" w:themeTint="80"/>
      </w:rPr>
      <w:t>2</w:t>
    </w:r>
    <w:r>
      <w:rPr>
        <w:color w:val="7F7F7F" w:themeColor="text1" w:themeTint="80"/>
      </w:rPr>
      <w:fldChar w:fldCharType="end"/>
    </w:r>
  </w:p>
  <w:p w:rsidR="00556D16" w:rsidRDefault="00556D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D16" w:rsidRDefault="00DB2ABE">
    <w:pPr>
      <w:pStyle w:val="FooterRight"/>
      <w:rPr>
        <w:color w:val="7F7F7F" w:themeColor="text1" w:themeTint="80"/>
      </w:rPr>
    </w:pPr>
    <w:r>
      <w:rPr>
        <w:color w:val="CEDBE6" w:themeColor="accent2" w:themeTint="80"/>
      </w:rPr>
      <w:sym w:font="Wingdings 3" w:char="F07D"/>
    </w:r>
    <w:r>
      <w:rPr>
        <w:color w:val="7F7F7F" w:themeColor="text1" w:themeTint="80"/>
      </w:rPr>
      <w:t xml:space="preserve"> Page </w:t>
    </w:r>
    <w:r>
      <w:rPr>
        <w:color w:val="7F7F7F" w:themeColor="text1" w:themeTint="80"/>
      </w:rPr>
      <w:fldChar w:fldCharType="begin"/>
    </w:r>
    <w:r>
      <w:rPr>
        <w:color w:val="7F7F7F" w:themeColor="text1" w:themeTint="80"/>
      </w:rPr>
      <w:instrText xml:space="preserve"> PAGE  \* Arabic  \* MERGEFORMAT </w:instrText>
    </w:r>
    <w:r>
      <w:rPr>
        <w:color w:val="7F7F7F" w:themeColor="text1" w:themeTint="80"/>
      </w:rPr>
      <w:fldChar w:fldCharType="separate"/>
    </w:r>
    <w:r>
      <w:rPr>
        <w:noProof/>
        <w:color w:val="7F7F7F" w:themeColor="text1" w:themeTint="80"/>
      </w:rPr>
      <w:t>3</w:t>
    </w:r>
    <w:r>
      <w:rPr>
        <w:color w:val="7F7F7F" w:themeColor="text1" w:themeTint="80"/>
      </w:rPr>
      <w:fldChar w:fldCharType="end"/>
    </w:r>
  </w:p>
  <w:p w:rsidR="00556D16" w:rsidRDefault="00556D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ABE" w:rsidRDefault="00DB2ABE">
      <w:pPr>
        <w:spacing w:after="0" w:line="240" w:lineRule="auto"/>
      </w:pPr>
      <w:r>
        <w:separator/>
      </w:r>
    </w:p>
  </w:footnote>
  <w:footnote w:type="continuationSeparator" w:id="0">
    <w:p w:rsidR="00DB2ABE" w:rsidRDefault="00DB2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749"/>
    <w:rsid w:val="00291BEF"/>
    <w:rsid w:val="00556D16"/>
    <w:rsid w:val="006650EC"/>
    <w:rsid w:val="00856BE5"/>
    <w:rsid w:val="008950E4"/>
    <w:rsid w:val="00A35FEE"/>
    <w:rsid w:val="00D65749"/>
    <w:rsid w:val="00DB2ABE"/>
    <w:rsid w:val="00DE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6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6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FAX\Origin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9225CDCF53B4FA4A9D75107D2AB1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35AF6-9970-48EE-9C56-2B31FAC299C1}"/>
      </w:docPartPr>
      <w:docPartBody>
        <w:p w:rsidR="00000000" w:rsidRDefault="00877D26">
          <w:pPr>
            <w:pStyle w:val="79225CDCF53B4FA4A9D75107D2AB1BC5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D26"/>
    <w:rsid w:val="0087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OriginFax.Dotx</Template>
  <TotalTime>0</TotalTime>
  <Pages>1</Pages>
  <Words>71</Words>
  <Characters>404</Characters>
  <Application>Microsoft Office Word</Application>
  <DocSecurity>0</DocSecurity>
  <Lines>404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Ford</dc:creator>
  <cp:lastModifiedBy>Natalie Ford</cp:lastModifiedBy>
  <cp:revision>2</cp:revision>
  <cp:lastPrinted>2006-02-24T16:51:00Z</cp:lastPrinted>
  <dcterms:created xsi:type="dcterms:W3CDTF">2010-09-02T03:59:00Z</dcterms:created>
  <dcterms:modified xsi:type="dcterms:W3CDTF">2010-09-02T03:59:00Z</dcterms:modified>
</cp:coreProperties>
</file>